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BF" w:rsidRPr="00BE2AE1" w:rsidRDefault="00734561" w:rsidP="006E2CCD">
      <w:pPr>
        <w:pStyle w:val="Tytu"/>
        <w:tabs>
          <w:tab w:val="left" w:pos="851"/>
        </w:tabs>
        <w:spacing w:line="360" w:lineRule="auto"/>
        <w:jc w:val="center"/>
        <w:rPr>
          <w:rFonts w:cs="Times New Roman"/>
          <w:noProof/>
          <w:color w:val="0070C0"/>
          <w:sz w:val="40"/>
          <w:szCs w:val="40"/>
        </w:rPr>
      </w:pPr>
      <w:r>
        <w:rPr>
          <w:noProof/>
          <w:color w:val="0070C0"/>
          <w:sz w:val="56"/>
          <w:szCs w:val="40"/>
        </w:rPr>
        <w:t>Graniastosłup</w:t>
      </w:r>
    </w:p>
    <w:p w:rsidR="00E161BF" w:rsidRPr="00A76A11" w:rsidRDefault="00734561" w:rsidP="00A76A11">
      <w:pPr>
        <w:pStyle w:val="Akapitzlist"/>
        <w:numPr>
          <w:ilvl w:val="0"/>
          <w:numId w:val="8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D95FAE" wp14:editId="6A387CEF">
                <wp:simplePos x="0" y="0"/>
                <wp:positionH relativeFrom="column">
                  <wp:posOffset>2724150</wp:posOffset>
                </wp:positionH>
                <wp:positionV relativeFrom="paragraph">
                  <wp:posOffset>1315737</wp:posOffset>
                </wp:positionV>
                <wp:extent cx="461319" cy="593090"/>
                <wp:effectExtent l="0" t="0" r="0" b="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319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  <w:r w:rsidRPr="00734561">
                              <w:rPr>
                                <w:sz w:val="36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1" o:spid="_x0000_s1026" type="#_x0000_t202" style="position:absolute;left:0;text-align:left;margin-left:214.5pt;margin-top:103.6pt;width:36.3pt;height:46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  <w:r w:rsidRPr="00734561">
                        <w:rPr>
                          <w:sz w:val="36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A27FC" w:rsidRPr="00A76A11">
        <w:rPr>
          <w:rFonts w:ascii="Cambria" w:hAnsi="Cambria" w:cs="Cambria"/>
          <w:color w:val="215868"/>
          <w:kern w:val="28"/>
          <w:sz w:val="32"/>
          <w:szCs w:val="32"/>
        </w:rPr>
        <w:t>G</w:t>
      </w:r>
      <w:r w:rsidR="004E09E8" w:rsidRPr="00A76A11">
        <w:rPr>
          <w:rFonts w:ascii="Cambria" w:hAnsi="Cambria" w:cs="Cambria"/>
          <w:color w:val="215868"/>
          <w:kern w:val="28"/>
          <w:sz w:val="32"/>
          <w:szCs w:val="32"/>
        </w:rPr>
        <w:t>raniastosłup</w:t>
      </w:r>
      <w:r>
        <w:rPr>
          <w:rFonts w:ascii="Cambria" w:hAnsi="Cambria" w:cs="Cambria"/>
          <w:color w:val="215868"/>
          <w:kern w:val="28"/>
          <w:sz w:val="32"/>
          <w:szCs w:val="32"/>
        </w:rPr>
        <w:t xml:space="preserve">em nazywamy wielościan, którego dwie ściany, zwane </w:t>
      </w:r>
      <w:r w:rsidRPr="00734561">
        <w:rPr>
          <w:rFonts w:ascii="Cambria" w:hAnsi="Cambria" w:cs="Cambria"/>
          <w:b/>
          <w:color w:val="215868"/>
          <w:kern w:val="28"/>
          <w:sz w:val="32"/>
          <w:szCs w:val="32"/>
        </w:rPr>
        <w:t>podstawami</w:t>
      </w:r>
      <w:r>
        <w:rPr>
          <w:rFonts w:ascii="Cambria" w:hAnsi="Cambria" w:cs="Cambria"/>
          <w:color w:val="215868"/>
          <w:kern w:val="28"/>
          <w:sz w:val="32"/>
          <w:szCs w:val="32"/>
        </w:rPr>
        <w:t xml:space="preserve">, są przystającymi wielokątami, leżącymi w płaszczyznach równoległych, a pozostałe ściany, zwane </w:t>
      </w:r>
      <w:r w:rsidRPr="00734561">
        <w:rPr>
          <w:rFonts w:ascii="Cambria" w:hAnsi="Cambria" w:cs="Cambria"/>
          <w:b/>
          <w:color w:val="215868"/>
          <w:kern w:val="28"/>
          <w:sz w:val="32"/>
          <w:szCs w:val="32"/>
        </w:rPr>
        <w:t>ścianami bocznymi</w:t>
      </w:r>
      <w:r>
        <w:rPr>
          <w:rFonts w:ascii="Cambria" w:hAnsi="Cambria" w:cs="Cambria"/>
          <w:color w:val="215868"/>
          <w:kern w:val="28"/>
          <w:sz w:val="32"/>
          <w:szCs w:val="32"/>
        </w:rPr>
        <w:t>, są równoległobokami, których wszystkie wierzchołki są jednocześnie wierzchołkami podstaw.</w:t>
      </w:r>
    </w:p>
    <w:p w:rsidR="00A76A11" w:rsidRDefault="00734561" w:rsidP="007A6848">
      <w:pPr>
        <w:spacing w:line="360" w:lineRule="auto"/>
        <w:ind w:left="360"/>
        <w:jc w:val="center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B3AEDD" wp14:editId="40480C68">
                <wp:simplePos x="0" y="0"/>
                <wp:positionH relativeFrom="column">
                  <wp:posOffset>1487805</wp:posOffset>
                </wp:positionH>
                <wp:positionV relativeFrom="paragraph">
                  <wp:posOffset>361315</wp:posOffset>
                </wp:positionV>
                <wp:extent cx="395605" cy="593090"/>
                <wp:effectExtent l="0" t="0" r="0" b="0"/>
                <wp:wrapNone/>
                <wp:docPr id="30" name="Pole tekstow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  <w:r w:rsidRPr="00734561">
                              <w:rPr>
                                <w:sz w:val="36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0" o:spid="_x0000_s1027" type="#_x0000_t202" style="position:absolute;left:0;text-align:left;margin-left:117.15pt;margin-top:28.45pt;width:31.15pt;height:46.7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E</w:t>
                      </w:r>
                      <w:r w:rsidRPr="00734561">
                        <w:rPr>
                          <w:sz w:val="36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283582" wp14:editId="0C99AB6C">
                <wp:simplePos x="0" y="0"/>
                <wp:positionH relativeFrom="column">
                  <wp:posOffset>3794760</wp:posOffset>
                </wp:positionH>
                <wp:positionV relativeFrom="paragraph">
                  <wp:posOffset>441943</wp:posOffset>
                </wp:positionV>
                <wp:extent cx="395605" cy="593090"/>
                <wp:effectExtent l="0" t="0" r="0" b="0"/>
                <wp:wrapNone/>
                <wp:docPr id="64" name="Pole tekstow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  <w:r w:rsidRPr="00734561">
                              <w:rPr>
                                <w:sz w:val="36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4" o:spid="_x0000_s1028" type="#_x0000_t202" style="position:absolute;left:0;text-align:left;margin-left:298.8pt;margin-top:34.8pt;width:31.15pt;height:46.7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  <w:r w:rsidRPr="00734561">
                        <w:rPr>
                          <w:sz w:val="36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76A11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E5216FC" wp14:editId="2E48D010">
                <wp:simplePos x="0" y="0"/>
                <wp:positionH relativeFrom="column">
                  <wp:posOffset>1736178</wp:posOffset>
                </wp:positionH>
                <wp:positionV relativeFrom="paragraph">
                  <wp:posOffset>129022</wp:posOffset>
                </wp:positionV>
                <wp:extent cx="2153920" cy="3600151"/>
                <wp:effectExtent l="0" t="19050" r="36830" b="19685"/>
                <wp:wrapNone/>
                <wp:docPr id="16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3920" cy="3600151"/>
                          <a:chOff x="0" y="8793"/>
                          <a:chExt cx="1248507" cy="2087115"/>
                        </a:xfrm>
                      </wpg:grpSpPr>
                      <wps:wsp>
                        <wps:cNvPr id="13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247650" y="2095908"/>
                            <a:ext cx="75968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3CC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5" name="Grupa 15"/>
                        <wpg:cNvGrpSpPr/>
                        <wpg:grpSpPr>
                          <a:xfrm>
                            <a:off x="0" y="8793"/>
                            <a:ext cx="1248507" cy="2087115"/>
                            <a:chOff x="0" y="8793"/>
                            <a:chExt cx="1248507" cy="2087115"/>
                          </a:xfrm>
                        </wpg:grpSpPr>
                        <wps:wsp>
                          <wps:cNvPr id="4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92" y="8793"/>
                              <a:ext cx="1232388" cy="863470"/>
                            </a:xfrm>
                            <a:prstGeom prst="pentagon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A5781" w:rsidRDefault="006A5781" w:rsidP="006A578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wrap="square" anchor="ctr"/>
                        </wps:wsp>
                        <wps:wsp>
                          <wps:cNvPr id="5" name="AutoShape 34"/>
                          <wps:cNvCnPr>
                            <a:cxnSpLocks noChangeShapeType="1"/>
                            <a:stCxn id="4" idx="0"/>
                          </wps:cNvCnPr>
                          <wps:spPr bwMode="auto">
                            <a:xfrm flipH="1">
                              <a:off x="624253" y="8793"/>
                              <a:ext cx="733" cy="121476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35"/>
                          <wps:cNvCnPr>
                            <a:cxnSpLocks noChangeShapeType="1"/>
                            <a:stCxn id="4" idx="1"/>
                          </wps:cNvCnPr>
                          <wps:spPr bwMode="auto">
                            <a:xfrm flipH="1">
                              <a:off x="0" y="338608"/>
                              <a:ext cx="8793" cy="122779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36"/>
                          <wps:cNvCnPr>
                            <a:cxnSpLocks noChangeShapeType="1"/>
                            <a:stCxn id="4" idx="2"/>
                          </wps:cNvCnPr>
                          <wps:spPr bwMode="auto">
                            <a:xfrm>
                              <a:off x="244158" y="872261"/>
                              <a:ext cx="2026" cy="122330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6064" y="872263"/>
                              <a:ext cx="127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8507" y="342900"/>
                              <a:ext cx="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222131"/>
                              <a:ext cx="622300" cy="3390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4253" y="1222131"/>
                              <a:ext cx="622300" cy="3390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564917"/>
                              <a:ext cx="246184" cy="53083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07334" y="1565031"/>
                              <a:ext cx="233846" cy="53087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6" o:spid="_x0000_s1026" style="position:absolute;left:0;text-align:left;margin-left:136.7pt;margin-top:10.15pt;width:169.6pt;height:283.5pt;z-index:251679744;mso-width-relative:margin;mso-height-relative:margin" coordorigin=",87" coordsize="12485,20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4" o:spid="_x0000_s1027" type="#_x0000_t32" style="position:absolute;left:2476;top:20959;width:75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j1oL4AAADbAAAADwAAAGRycy9kb3ducmV2LnhtbERPTYvCMBC9L/gfwgheFk1VWKSaFhUE&#10;r9tdEG9DM7bFZlKTWOu/NwvC3ubxPmeTD6YVPTnfWFYwnyUgiEurG64U/P4cpisQPiBrbC2Tgid5&#10;yLPRxwZTbR/8TX0RKhFD2KeooA6hS6X0ZU0G/cx2xJG7WGcwROgqqR0+Yrhp5SJJvqTBhmNDjR3t&#10;ayqvxd0o6Afmm3MrtwtF40+6vJ9250+lJuNhuwYRaAj/4rf7qOP8Jfz9Eg+Q2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nWPWgvgAAANsAAAAPAAAAAAAAAAAAAAAAAKEC&#10;AABkcnMvZG93bnJldi54bWxQSwUGAAAAAAQABAD5AAAAjAMAAAAA&#10;" strokecolor="#3c3" strokeweight="1.5pt">
                  <v:shadow color="#eeece1 [3214]"/>
                </v:shape>
                <v:group id="Grupa 15" o:spid="_x0000_s1028" style="position:absolute;top:87;width:12485;height:20872" coordorigin=",87" coordsize="12485,20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AutoShape 27" o:spid="_x0000_s1029" type="#_x0000_t56" style="position:absolute;left:87;top:87;width:12324;height:8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siMQA&#10;AADaAAAADwAAAGRycy9kb3ducmV2LnhtbESPS4vCQBCE7wv+h6EFL4tOFFk1OoqvhfXo6+CtybRJ&#10;SKYnZEaN/vqdhQWPRVV9Rc0WjSnFnWqXW1bQ70UgiBOrc04VnI7f3TEI55E1lpZJwZMcLOatjxnG&#10;2j54T/eDT0WAsItRQeZ9FUvpkowMup6tiIN3tbVBH2SdSl3jI8BNKQdR9CUN5hwWMqxonVFSHG5G&#10;wcbsPsvLpmjOZ7PfvlajyaioJkp12s1yCsJT49/h//aPVjCE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gbIjEAAAA2gAAAA8AAAAAAAAAAAAAAAAAmAIAAGRycy9k&#10;b3ducmV2LnhtbFBLBQYAAAAABAAEAPUAAACJAwAAAAA=&#10;" filled="f" fillcolor="#4f81bd [3204]" strokecolor="#3c3" strokeweight="1.5pt">
                    <v:shadow color="#eeece1 [3214]"/>
                    <v:textbox>
                      <w:txbxContent>
                        <w:p w:rsidR="006A5781" w:rsidRDefault="006A5781" w:rsidP="006A578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utoShape 34" o:spid="_x0000_s1030" type="#_x0000_t32" style="position:absolute;left:6242;top:87;width:7;height:121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Jx4cMAAADaAAAADwAAAGRycy9kb3ducmV2LnhtbESP3WrCQBSE7wu+w3KE3unG/ohGV0lb&#10;BC9KS9QHOGaPSTB7NuxuTXx7VxB6OczMN8xy3ZtGXMj52rKCyTgBQVxYXXOp4LDfjGYgfEDW2Fgm&#10;BVfysF4NnpaYattxTpddKEWEsE9RQRVCm0rpi4oM+rFtiaN3ss5giNKVUjvsItw08iVJptJgzXGh&#10;wpY+KyrOuz+j4PX4oze/57cs+2jd9Lsrcjv/ypV6HvbZAkSgPvyHH+2tVvAO9yvxBs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CceHDAAAA2gAAAA8AAAAAAAAAAAAA&#10;AAAAoQIAAGRycy9kb3ducmV2LnhtbFBLBQYAAAAABAAEAPkAAACRAwAAAAA=&#10;" strokecolor="#3c3" strokeweight="1.5pt">
                    <v:stroke dashstyle="dash"/>
                    <v:shadow color="#eeece1 [3214]"/>
                  </v:shape>
                  <v:shape id="AutoShape 35" o:spid="_x0000_s1031" type="#_x0000_t32" style="position:absolute;top:3386;width:87;height:122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62wcQAAADaAAAADwAAAGRycy9kb3ducmV2LnhtbESP3WrCQBSE7wu+w3IK3tVNFaRNXUWK&#10;YtGKJLX3x+zJj82eDdmtJm/fLQheDjPzDTNbdKYWF2pdZVnB8ygCQZxZXXGh4Pi1fnoB4Tyyxtoy&#10;KejJwWI+eJhhrO2VE7qkvhABwi5GBaX3TSyly0oy6Ea2IQ5ebluDPsi2kLrFa4CbWo6jaCoNVhwW&#10;SmzovaTsJ/01Cvb99+r4Spvt5DNLdv05yU/54aDU8LFbvoHw1Pl7+Nb+0Aqm8H8l3A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/rbBxAAAANoAAAAPAAAAAAAAAAAA&#10;AAAAAKECAABkcnMvZG93bnJldi54bWxQSwUGAAAAAAQABAD5AAAAkgMAAAAA&#10;" strokecolor="#3c3" strokeweight="1.5pt">
                    <v:shadow color="#eeece1 [3214]"/>
                  </v:shape>
                  <v:shape id="AutoShape 36" o:spid="_x0000_s1032" type="#_x0000_t32" style="position:absolute;left:2441;top:8722;width:20;height:122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4JusAAAADaAAAADwAAAGRycy9kb3ducmV2LnhtbESPQYvCMBSE7wv+h/AEL4umenClmhYV&#10;BK/bXRBvj+bZFpuXmsRa/71ZEPY4zMw3zCYfTCt6cr6xrGA+S0AQl1Y3XCn4/TlMVyB8QNbYWiYF&#10;T/KQZ6OPDabaPvib+iJUIkLYp6igDqFLpfRlTQb9zHbE0btYZzBE6SqpHT4i3LRykSRLabDhuFBj&#10;R/uaymtxNwr6gfnm3MrtQtH4ky7vp935U6nJeNiuQQQawn/43T5qBV/wdyXeAJm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cuCbrAAAAA2gAAAA8AAAAAAAAAAAAAAAAA&#10;oQIAAGRycy9kb3ducmV2LnhtbFBLBQYAAAAABAAEAPkAAACOAwAAAAA=&#10;" strokecolor="#3c3" strokeweight="1.5pt">
                    <v:shadow color="#eeece1 [3214]"/>
                  </v:shape>
                  <v:shape id="AutoShape 37" o:spid="_x0000_s1033" type="#_x0000_t32" style="position:absolute;left:10060;top:8722;width:13;height:12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GdyLoAAADaAAAADwAAAGRycy9kb3ducmV2LnhtbERPvQrCMBDeBd8hnOAimuogUo2iguBq&#10;FcTtaM622FxqEmt9ezMIjh/f/2rTmVq05HxlWcF0koAgzq2uuFBwOR/GCxA+IGusLZOCD3nYrPu9&#10;FabavvlEbRYKEUPYp6igDKFJpfR5SQb9xDbEkbtbZzBE6AqpHb5juKnlLEnm0mDFsaHEhvYl5Y/s&#10;ZRS0HfPTuYXbhazyV52/rrvbSKnhoNsuQQTqwl/8cx+1grg1Xok3QK6/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Caxnci6AAAA2gAAAA8AAAAAAAAAAAAAAAAAoQIAAGRy&#10;cy9kb3ducmV2LnhtbFBLBQYAAAAABAAEAPkAAACIAwAAAAA=&#10;" strokecolor="#3c3" strokeweight="1.5pt">
                    <v:shadow color="#eeece1 [3214]"/>
                  </v:shape>
                  <v:shape id="AutoShape 38" o:spid="_x0000_s1034" type="#_x0000_t32" style="position:absolute;left:12485;top:3429;width:0;height:122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HPfMMAAADaAAAADwAAAGRycy9kb3ducmV2LnhtbESPQYvCMBSE74L/ITzBm6YqrG41ioqy&#10;XhZRdw97ezbPtti8lCbW+u+NsOBxmJlvmNmiMYWoqXK5ZQWDfgSCOLE651TBz2nbm4BwHlljYZkU&#10;PMjBYt5uzTDW9s4Hqo8+FQHCLkYFmfdlLKVLMjLo+rYkDt7FVgZ9kFUqdYX3ADeFHEbRhzSYc1jI&#10;sKR1Rsn1eDMKVl96/P07GJtmMjycR/u/ul5uLkp1O81yCsJT49/h//ZOK/iE15VwA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Rz3zDAAAA2gAAAA8AAAAAAAAAAAAA&#10;AAAAoQIAAGRycy9kb3ducmV2LnhtbFBLBQYAAAAABAAEAPkAAACRAwAAAAA=&#10;" strokecolor="red" strokeweight="1.5pt">
                    <v:shadow color="#eeece1 [3214]"/>
                  </v:shape>
                  <v:shape id="AutoShape 40" o:spid="_x0000_s1035" type="#_x0000_t32" style="position:absolute;top:12221;width:6223;height:339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1jSMUAAADbAAAADwAAAGRycy9kb3ducmV2LnhtbESPzW7CQAyE75X6DitX6q1s+iMEgQWl&#10;rZB6QEUBHsBkTRKR9Ua7W5K+fX1A6s3WjGc+L9ej69SVQmw9G3ieZKCIK29brg0cD5unGaiYkC12&#10;nsnAL0VYr+7vlphbP3BJ132qlYRwzNFAk1Kfax2rhhzGie+JRTv74DDJGmptAw4S7jr9kmVT7bBl&#10;aWiwp4+Gqsv+xxl4PX3bze7yVhTvfZhuh6r088/SmMeHsViASjSmf/Pt+ssKvtDLLzKAX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1jSMUAAADbAAAADwAAAAAAAAAA&#10;AAAAAAChAgAAZHJzL2Rvd25yZXYueG1sUEsFBgAAAAAEAAQA+QAAAJMDAAAAAA==&#10;" strokecolor="#3c3" strokeweight="1.5pt">
                    <v:stroke dashstyle="dash"/>
                    <v:shadow color="#eeece1 [3214]"/>
                  </v:shape>
                  <v:shape id="AutoShape 42" o:spid="_x0000_s1036" type="#_x0000_t32" style="position:absolute;left:6242;top:12221;width:6223;height:33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LG4MEAAADbAAAADwAAAGRycy9kb3ducmV2LnhtbERPTWvCQBC9F/oflil4qxs9iKSuooVK&#10;exCqpvchO82mZmdDZjVpf31XELzN433OYjX4Rl2okzqwgck4A0VcBltzZaA4vj3PQUlEttgEJgO/&#10;JLBaPj4sMLeh5z1dDrFSKYQlRwMuxjbXWkpHHmUcWuLEfYfOY0ywq7TtsE/hvtHTLJtpjzWnBoct&#10;vToqT4ezN6Dn28/TToaqkN3ZffRff5tCfowZPQ3rF1CRhngX39zvNs2fwPWXdIBe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osbgwQAAANsAAAAPAAAAAAAAAAAAAAAA&#10;AKECAABkcnMvZG93bnJldi54bWxQSwUGAAAAAAQABAD5AAAAjwMAAAAA&#10;" strokecolor="#3c3" strokeweight="1.5pt">
                    <v:stroke dashstyle="dash"/>
                    <v:shadow color="#eeece1 [3214]"/>
                  </v:shape>
                  <v:shape id="AutoShape 43" o:spid="_x0000_s1037" type="#_x0000_t32" style="position:absolute;top:15649;width:2461;height:5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RQO78AAADbAAAADwAAAGRycy9kb3ducmV2LnhtbERPS4vCMBC+L/gfwgh7WTTdHpZSjaKC&#10;sFe7C+JtaMa22Exqkj789xtB2Nt8fM9ZbyfTioGcbywr+FwmIIhLqxuuFPz+HBcZCB+QNbaWScGD&#10;PGw3s7c15tqOfKKhCJWIIexzVFCH0OVS+rImg35pO+LIXa0zGCJ0ldQOxxhuWpkmyZc02HBsqLGj&#10;Q03lreiNgmFivjuXuX0oGn/WZX/eXz6Uep9PuxWIQFP4F7/c3zrOT+H5SzxAb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BRQO78AAADbAAAADwAAAAAAAAAAAAAAAACh&#10;AgAAZHJzL2Rvd25yZXYueG1sUEsFBgAAAAAEAAQA+QAAAI0DAAAAAA==&#10;" strokecolor="#3c3" strokeweight="1.5pt">
                    <v:shadow color="#eeece1 [3214]"/>
                  </v:shape>
                  <v:shape id="AutoShape 45" o:spid="_x0000_s1038" type="#_x0000_t32" style="position:absolute;left:10073;top:15650;width:2338;height:53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E+iMMAAADbAAAADwAAAGRycy9kb3ducmV2LnhtbERP22rCQBB9L/gPywi+1Y1Vio2uIqWl&#10;xSoSL+9jdnLR7GzIbjX5+26h0Lc5nOvMl62pxI0aV1pWMBpGIIhTq0vOFRwP749TEM4ja6wsk4KO&#10;HCwXvYc5xtreOaHb3ucihLCLUUHhfR1L6dKCDLqhrYkDl9nGoA+wyaVu8B7CTSWfouhZGiw5NBRY&#10;02tB6XX/bRRsu9Pb8YU+1uNNmnx1lyQ7Z7udUoN+u5qB8NT6f/Gf+1OH+RP4/SUc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BPojDAAAA2wAAAA8AAAAAAAAAAAAA&#10;AAAAoQIAAGRycy9kb3ducmV2LnhtbFBLBQYAAAAABAAEAPkAAACRAwAAAAA=&#10;" strokecolor="#3c3" strokeweight="1.5pt">
                    <v:shadow color="#eeece1 [3214]"/>
                  </v:shape>
                </v:group>
              </v:group>
            </w:pict>
          </mc:Fallback>
        </mc:AlternateContent>
      </w:r>
    </w:p>
    <w:p w:rsidR="004E09E8" w:rsidRDefault="004E09E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EE09F5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8D3B28" wp14:editId="64232E58">
                <wp:simplePos x="0" y="0"/>
                <wp:positionH relativeFrom="column">
                  <wp:posOffset>2068195</wp:posOffset>
                </wp:positionH>
                <wp:positionV relativeFrom="paragraph">
                  <wp:posOffset>361315</wp:posOffset>
                </wp:positionV>
                <wp:extent cx="395605" cy="593090"/>
                <wp:effectExtent l="0" t="0" r="0" b="0"/>
                <wp:wrapNone/>
                <wp:docPr id="29" name="Pole tekstow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34561"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Pr="00734561">
                              <w:rPr>
                                <w:sz w:val="36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9" o:spid="_x0000_s1042" type="#_x0000_t202" style="position:absolute;left:0;text-align:left;margin-left:162.85pt;margin-top:28.45pt;width:31.15pt;height:46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34561"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Pr="00734561">
                        <w:rPr>
                          <w:sz w:val="36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3456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A8D65B" wp14:editId="02344D7C">
                <wp:simplePos x="0" y="0"/>
                <wp:positionH relativeFrom="column">
                  <wp:posOffset>3183890</wp:posOffset>
                </wp:positionH>
                <wp:positionV relativeFrom="paragraph">
                  <wp:posOffset>365108</wp:posOffset>
                </wp:positionV>
                <wp:extent cx="395605" cy="593090"/>
                <wp:effectExtent l="0" t="0" r="0" b="0"/>
                <wp:wrapNone/>
                <wp:docPr id="65" name="Pole tekstow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  <w:r w:rsidRPr="00734561">
                              <w:rPr>
                                <w:sz w:val="36"/>
                                <w:vertAlign w:val="sub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5" o:spid="_x0000_s1043" type="#_x0000_t202" style="position:absolute;left:0;text-align:left;margin-left:250.7pt;margin-top:28.75pt;width:31.15pt;height:46.7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  <w:r w:rsidRPr="00734561">
                        <w:rPr>
                          <w:sz w:val="36"/>
                          <w:vertAlign w:val="sub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E161BF" w:rsidRDefault="00734561" w:rsidP="00DD43C8">
      <w:pPr>
        <w:spacing w:line="360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11D23A" wp14:editId="19BAE433">
                <wp:simplePos x="0" y="0"/>
                <wp:positionH relativeFrom="column">
                  <wp:posOffset>2772427</wp:posOffset>
                </wp:positionH>
                <wp:positionV relativeFrom="paragraph">
                  <wp:posOffset>570865</wp:posOffset>
                </wp:positionV>
                <wp:extent cx="395605" cy="593090"/>
                <wp:effectExtent l="0" t="0" r="0" b="0"/>
                <wp:wrapNone/>
                <wp:docPr id="24" name="Pole tekstow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4" o:spid="_x0000_s1044" type="#_x0000_t202" style="position:absolute;left:0;text-align:left;margin-left:218.3pt;margin-top:44.95pt;width:31.15pt;height:46.7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4E09E8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8C01725" wp14:editId="0C44C29B">
                <wp:simplePos x="0" y="0"/>
                <wp:positionH relativeFrom="column">
                  <wp:posOffset>3887830</wp:posOffset>
                </wp:positionH>
                <wp:positionV relativeFrom="paragraph">
                  <wp:posOffset>252810</wp:posOffset>
                </wp:positionV>
                <wp:extent cx="395605" cy="593387"/>
                <wp:effectExtent l="0" t="0" r="0" b="0"/>
                <wp:wrapNone/>
                <wp:docPr id="68" name="Pole tekstow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A76A11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8" o:spid="_x0000_s1045" type="#_x0000_t202" style="position:absolute;left:0;text-align:left;margin-left:306.15pt;margin-top:19.9pt;width:31.15pt;height:46.7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" filled="f" stroked="f" strokeweight=".5pt">
                <v:textbox>
                  <w:txbxContent>
                    <w:p w:rsidR="00B115A7" w:rsidRPr="00B115A7" w:rsidRDefault="00A76A11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E161BF">
        <w:rPr>
          <w:rFonts w:ascii="Times New Roman" w:hAnsi="Times New Roman" w:cs="Times New Roman"/>
          <w:noProof/>
          <w:sz w:val="32"/>
          <w:szCs w:val="32"/>
          <w:lang w:eastAsia="pl-PL"/>
        </w:rPr>
        <w:br/>
      </w:r>
    </w:p>
    <w:p w:rsidR="00780310" w:rsidRDefault="00734561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EECEF7" wp14:editId="6986AB66">
                <wp:simplePos x="0" y="0"/>
                <wp:positionH relativeFrom="column">
                  <wp:posOffset>1487495</wp:posOffset>
                </wp:positionH>
                <wp:positionV relativeFrom="paragraph">
                  <wp:posOffset>410210</wp:posOffset>
                </wp:positionV>
                <wp:extent cx="395605" cy="593090"/>
                <wp:effectExtent l="0" t="0" r="0" b="0"/>
                <wp:wrapNone/>
                <wp:docPr id="23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3" o:spid="_x0000_s1046" type="#_x0000_t202" style="position:absolute;margin-left:117.15pt;margin-top:32.3pt;width:31.15pt;height:46.7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AE5455" wp14:editId="7DE5F879">
                <wp:simplePos x="0" y="0"/>
                <wp:positionH relativeFrom="column">
                  <wp:posOffset>3804268</wp:posOffset>
                </wp:positionH>
                <wp:positionV relativeFrom="paragraph">
                  <wp:posOffset>404495</wp:posOffset>
                </wp:positionV>
                <wp:extent cx="395605" cy="593090"/>
                <wp:effectExtent l="0" t="0" r="0" b="0"/>
                <wp:wrapNone/>
                <wp:docPr id="21" name="Pole tekstow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1" o:spid="_x0000_s1047" type="#_x0000_t202" style="position:absolute;margin-left:299.55pt;margin-top:31.85pt;width:31.15pt;height:46.7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161BF" w:rsidRPr="007A6848" w:rsidRDefault="00EE09F5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bookmarkStart w:id="0" w:name="_GoBack"/>
      <w:bookmarkEnd w:id="0"/>
      <w:r w:rsidRPr="00A76A1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FFE8E63" wp14:editId="23A9473B">
                <wp:simplePos x="0" y="0"/>
                <wp:positionH relativeFrom="column">
                  <wp:posOffset>277495</wp:posOffset>
                </wp:positionH>
                <wp:positionV relativeFrom="paragraph">
                  <wp:posOffset>2057400</wp:posOffset>
                </wp:positionV>
                <wp:extent cx="5263515" cy="2866390"/>
                <wp:effectExtent l="0" t="0" r="0" b="0"/>
                <wp:wrapTight wrapText="bothSides">
                  <wp:wrapPolygon edited="0">
                    <wp:start x="0" y="0"/>
                    <wp:lineTo x="0" y="21389"/>
                    <wp:lineTo x="21498" y="21389"/>
                    <wp:lineTo x="21498" y="0"/>
                    <wp:lineTo x="0" y="0"/>
                  </wp:wrapPolygon>
                </wp:wrapTight>
                <wp:docPr id="91" name="Pole tekstow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3515" cy="286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21C" w:rsidRDefault="009D63E9" w:rsidP="00A76A11">
                            <w:pPr>
                              <w:rPr>
                                <w:sz w:val="28"/>
                              </w:rPr>
                            </w:pPr>
                            <w:r w:rsidRPr="009D63E9">
                              <w:rPr>
                                <w:sz w:val="28"/>
                              </w:rPr>
                              <w:t>punkty A, B, C, D, E, A</w:t>
                            </w:r>
                            <w:r w:rsidRPr="009D63E9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 w:rsidRPr="009D63E9">
                              <w:rPr>
                                <w:sz w:val="28"/>
                              </w:rPr>
                              <w:t>, B</w:t>
                            </w:r>
                            <w:r w:rsidRPr="009D63E9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 w:rsidRPr="009D63E9">
                              <w:rPr>
                                <w:sz w:val="28"/>
                              </w:rPr>
                              <w:t>,</w:t>
                            </w:r>
                            <w:r w:rsidRPr="009D63E9">
                              <w:rPr>
                                <w:sz w:val="28"/>
                              </w:rPr>
                              <w:t xml:space="preserve"> C</w:t>
                            </w:r>
                            <w:r w:rsidRPr="009D63E9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 w:rsidRPr="009D63E9">
                              <w:rPr>
                                <w:sz w:val="28"/>
                              </w:rPr>
                              <w:t>,</w:t>
                            </w:r>
                            <w:r w:rsidRPr="009D63E9">
                              <w:rPr>
                                <w:sz w:val="28"/>
                              </w:rPr>
                              <w:t xml:space="preserve"> D</w:t>
                            </w:r>
                            <w:r w:rsidRPr="009D63E9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 w:rsidRPr="009D63E9">
                              <w:rPr>
                                <w:sz w:val="28"/>
                              </w:rPr>
                              <w:t>,</w:t>
                            </w:r>
                            <w:r w:rsidRPr="009D63E9">
                              <w:rPr>
                                <w:sz w:val="28"/>
                              </w:rPr>
                              <w:t xml:space="preserve"> E</w:t>
                            </w:r>
                            <w:r w:rsidRPr="009D63E9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 w:rsidRPr="009D63E9">
                              <w:rPr>
                                <w:sz w:val="28"/>
                              </w:rPr>
                              <w:t xml:space="preserve"> – </w:t>
                            </w:r>
                            <w:r w:rsidRPr="006E2CCD">
                              <w:rPr>
                                <w:color w:val="7030A0"/>
                                <w:sz w:val="28"/>
                              </w:rPr>
                              <w:t xml:space="preserve">wierzchołki </w:t>
                            </w:r>
                            <w:r w:rsidRPr="009D63E9">
                              <w:rPr>
                                <w:sz w:val="28"/>
                              </w:rPr>
                              <w:t>graniastosłupa</w:t>
                            </w:r>
                          </w:p>
                          <w:p w:rsidR="006E2CCD" w:rsidRDefault="006E2CCD" w:rsidP="00A76A1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wielokąty ABCDE; A</w:t>
                            </w:r>
                            <w:r w:rsidRPr="006E2CCD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6E2CCD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6E2CCD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6E2CCD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 w:rsidRPr="006E2CCD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6E2CCD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– </w:t>
                            </w:r>
                            <w:r w:rsidRPr="006E2CCD">
                              <w:rPr>
                                <w:color w:val="7030A0"/>
                                <w:sz w:val="28"/>
                              </w:rPr>
                              <w:t xml:space="preserve">podstawy </w:t>
                            </w:r>
                            <w:r>
                              <w:rPr>
                                <w:sz w:val="28"/>
                              </w:rPr>
                              <w:t>graniastosłupa</w:t>
                            </w:r>
                          </w:p>
                          <w:p w:rsidR="00EE09F5" w:rsidRPr="006E2CCD" w:rsidRDefault="00EE09F5" w:rsidP="00A76A1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równoległoboki ABB</w:t>
                            </w:r>
                            <w:r w:rsidRPr="00EE09F5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EE09F5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 xml:space="preserve"> , BCC</w:t>
                            </w:r>
                            <w:r w:rsidRPr="00EE09F5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EE09F5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 w:rsidRPr="00EE09F5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, CDD</w:t>
                            </w:r>
                            <w:r w:rsidRPr="00EE09F5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EE09F5">
                              <w:rPr>
                                <w:sz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</w:rPr>
                              <w:t xml:space="preserve"> ,</w:t>
                            </w:r>
                            <w:r>
                              <w:rPr>
                                <w:sz w:val="28"/>
                              </w:rPr>
                              <w:t xml:space="preserve">… - </w:t>
                            </w:r>
                            <w:r w:rsidRPr="00EE09F5">
                              <w:rPr>
                                <w:color w:val="7030A0"/>
                                <w:sz w:val="28"/>
                              </w:rPr>
                              <w:t>ściany boczne</w:t>
                            </w:r>
                          </w:p>
                          <w:p w:rsidR="00A76A11" w:rsidRPr="009D63E9" w:rsidRDefault="00A76A11" w:rsidP="00A76A11">
                            <w:pPr>
                              <w:rPr>
                                <w:sz w:val="28"/>
                              </w:rPr>
                            </w:pPr>
                            <w:r w:rsidRPr="009D63E9">
                              <w:rPr>
                                <w:sz w:val="28"/>
                              </w:rPr>
                              <w:t>V – objętość</w:t>
                            </w:r>
                          </w:p>
                          <w:p w:rsidR="00A76A11" w:rsidRPr="009D63E9" w:rsidRDefault="00A76A11" w:rsidP="00A76A11">
                            <w:pPr>
                              <w:rPr>
                                <w:sz w:val="28"/>
                              </w:rPr>
                            </w:pPr>
                            <w:r w:rsidRPr="009D63E9">
                              <w:rPr>
                                <w:sz w:val="28"/>
                              </w:rPr>
                              <w:t>P</w:t>
                            </w:r>
                            <w:r w:rsidRPr="009D63E9">
                              <w:rPr>
                                <w:sz w:val="28"/>
                                <w:vertAlign w:val="subscript"/>
                              </w:rPr>
                              <w:t xml:space="preserve">p </w:t>
                            </w:r>
                            <w:r w:rsidRPr="009D63E9">
                              <w:rPr>
                                <w:sz w:val="28"/>
                              </w:rPr>
                              <w:t>– pole podstawy</w:t>
                            </w:r>
                          </w:p>
                          <w:p w:rsidR="00A76A11" w:rsidRPr="009D63E9" w:rsidRDefault="00A76A11" w:rsidP="00A76A11">
                            <w:pPr>
                              <w:rPr>
                                <w:sz w:val="28"/>
                              </w:rPr>
                            </w:pPr>
                            <w:r w:rsidRPr="009D63E9">
                              <w:rPr>
                                <w:sz w:val="28"/>
                              </w:rPr>
                              <w:t>P</w:t>
                            </w:r>
                            <w:r w:rsidRPr="009D63E9">
                              <w:rPr>
                                <w:sz w:val="28"/>
                                <w:vertAlign w:val="subscript"/>
                              </w:rPr>
                              <w:t>b</w:t>
                            </w:r>
                            <w:r w:rsidRPr="009D63E9">
                              <w:rPr>
                                <w:sz w:val="28"/>
                              </w:rPr>
                              <w:t xml:space="preserve"> – pole boczne</w:t>
                            </w:r>
                          </w:p>
                          <w:p w:rsidR="00A76A11" w:rsidRPr="009D63E9" w:rsidRDefault="00A76A11" w:rsidP="00A76A11">
                            <w:pPr>
                              <w:rPr>
                                <w:sz w:val="28"/>
                              </w:rPr>
                            </w:pPr>
                            <w:r w:rsidRPr="009D63E9">
                              <w:rPr>
                                <w:sz w:val="28"/>
                              </w:rPr>
                              <w:t>h – wysokość</w:t>
                            </w:r>
                          </w:p>
                          <w:p w:rsidR="00A76A11" w:rsidRPr="009D63E9" w:rsidRDefault="00A76A11" w:rsidP="00A76A11">
                            <w:pPr>
                              <w:rPr>
                                <w:sz w:val="28"/>
                              </w:rPr>
                            </w:pPr>
                            <w:r w:rsidRPr="009D63E9">
                              <w:rPr>
                                <w:sz w:val="28"/>
                              </w:rPr>
                              <w:t>2p – długość obwodu podstawy</w:t>
                            </w:r>
                          </w:p>
                          <w:p w:rsidR="00A76A11" w:rsidRPr="009D63E9" w:rsidRDefault="00A76A11" w:rsidP="00A76A11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1" o:spid="_x0000_s1048" type="#_x0000_t202" style="position:absolute;margin-left:21.85pt;margin-top:162pt;width:414.45pt;height:225.7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" fillcolor="white [3201]" stroked="f" strokeweight=".5pt">
                <v:textbox>
                  <w:txbxContent>
                    <w:p w:rsidR="00BE421C" w:rsidRDefault="009D63E9" w:rsidP="00A76A11">
                      <w:pPr>
                        <w:rPr>
                          <w:sz w:val="28"/>
                        </w:rPr>
                      </w:pPr>
                      <w:r w:rsidRPr="009D63E9">
                        <w:rPr>
                          <w:sz w:val="28"/>
                        </w:rPr>
                        <w:t>punkty A, B, C, D, E, A</w:t>
                      </w:r>
                      <w:r w:rsidRPr="009D63E9">
                        <w:rPr>
                          <w:sz w:val="28"/>
                          <w:vertAlign w:val="subscript"/>
                        </w:rPr>
                        <w:t>1</w:t>
                      </w:r>
                      <w:r w:rsidRPr="009D63E9">
                        <w:rPr>
                          <w:sz w:val="28"/>
                        </w:rPr>
                        <w:t>, B</w:t>
                      </w:r>
                      <w:r w:rsidRPr="009D63E9">
                        <w:rPr>
                          <w:sz w:val="28"/>
                          <w:vertAlign w:val="subscript"/>
                        </w:rPr>
                        <w:t>1</w:t>
                      </w:r>
                      <w:r w:rsidRPr="009D63E9">
                        <w:rPr>
                          <w:sz w:val="28"/>
                        </w:rPr>
                        <w:t>,</w:t>
                      </w:r>
                      <w:r w:rsidRPr="009D63E9">
                        <w:rPr>
                          <w:sz w:val="28"/>
                        </w:rPr>
                        <w:t xml:space="preserve"> C</w:t>
                      </w:r>
                      <w:r w:rsidRPr="009D63E9">
                        <w:rPr>
                          <w:sz w:val="28"/>
                          <w:vertAlign w:val="subscript"/>
                        </w:rPr>
                        <w:t>1</w:t>
                      </w:r>
                      <w:r w:rsidRPr="009D63E9">
                        <w:rPr>
                          <w:sz w:val="28"/>
                        </w:rPr>
                        <w:t>,</w:t>
                      </w:r>
                      <w:r w:rsidRPr="009D63E9">
                        <w:rPr>
                          <w:sz w:val="28"/>
                        </w:rPr>
                        <w:t xml:space="preserve"> D</w:t>
                      </w:r>
                      <w:r w:rsidRPr="009D63E9">
                        <w:rPr>
                          <w:sz w:val="28"/>
                          <w:vertAlign w:val="subscript"/>
                        </w:rPr>
                        <w:t>1</w:t>
                      </w:r>
                      <w:r w:rsidRPr="009D63E9">
                        <w:rPr>
                          <w:sz w:val="28"/>
                        </w:rPr>
                        <w:t>,</w:t>
                      </w:r>
                      <w:r w:rsidRPr="009D63E9">
                        <w:rPr>
                          <w:sz w:val="28"/>
                        </w:rPr>
                        <w:t xml:space="preserve"> E</w:t>
                      </w:r>
                      <w:r w:rsidRPr="009D63E9">
                        <w:rPr>
                          <w:sz w:val="28"/>
                          <w:vertAlign w:val="subscript"/>
                        </w:rPr>
                        <w:t>1</w:t>
                      </w:r>
                      <w:r w:rsidRPr="009D63E9">
                        <w:rPr>
                          <w:sz w:val="28"/>
                        </w:rPr>
                        <w:t xml:space="preserve"> – </w:t>
                      </w:r>
                      <w:r w:rsidRPr="006E2CCD">
                        <w:rPr>
                          <w:color w:val="7030A0"/>
                          <w:sz w:val="28"/>
                        </w:rPr>
                        <w:t xml:space="preserve">wierzchołki </w:t>
                      </w:r>
                      <w:r w:rsidRPr="009D63E9">
                        <w:rPr>
                          <w:sz w:val="28"/>
                        </w:rPr>
                        <w:t>graniastosłupa</w:t>
                      </w:r>
                    </w:p>
                    <w:p w:rsidR="006E2CCD" w:rsidRDefault="006E2CCD" w:rsidP="00A76A1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wielokąty ABCDE; A</w:t>
                      </w:r>
                      <w:r w:rsidRPr="006E2CCD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>B</w:t>
                      </w:r>
                      <w:r w:rsidRPr="006E2CCD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>C</w:t>
                      </w:r>
                      <w:r w:rsidRPr="006E2CCD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>D</w:t>
                      </w:r>
                      <w:r w:rsidRPr="006E2CCD">
                        <w:rPr>
                          <w:sz w:val="28"/>
                          <w:vertAlign w:val="subscript"/>
                        </w:rPr>
                        <w:t>1</w:t>
                      </w:r>
                      <w:r w:rsidRPr="006E2CCD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E</w:t>
                      </w:r>
                      <w:r w:rsidRPr="006E2CCD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  <w:vertAlign w:val="subscript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 xml:space="preserve">– </w:t>
                      </w:r>
                      <w:r w:rsidRPr="006E2CCD">
                        <w:rPr>
                          <w:color w:val="7030A0"/>
                          <w:sz w:val="28"/>
                        </w:rPr>
                        <w:t xml:space="preserve">podstawy </w:t>
                      </w:r>
                      <w:r>
                        <w:rPr>
                          <w:sz w:val="28"/>
                        </w:rPr>
                        <w:t>graniastosłupa</w:t>
                      </w:r>
                    </w:p>
                    <w:p w:rsidR="00EE09F5" w:rsidRPr="006E2CCD" w:rsidRDefault="00EE09F5" w:rsidP="00A76A1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równoległoboki ABB</w:t>
                      </w:r>
                      <w:r w:rsidRPr="00EE09F5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>A</w:t>
                      </w:r>
                      <w:r w:rsidRPr="00EE09F5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 xml:space="preserve"> , BCC</w:t>
                      </w:r>
                      <w:r w:rsidRPr="00EE09F5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>B</w:t>
                      </w:r>
                      <w:r w:rsidRPr="00EE09F5">
                        <w:rPr>
                          <w:sz w:val="28"/>
                          <w:vertAlign w:val="subscript"/>
                        </w:rPr>
                        <w:t>1</w:t>
                      </w:r>
                      <w:r w:rsidRPr="00EE09F5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, CDD</w:t>
                      </w:r>
                      <w:r w:rsidRPr="00EE09F5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>C</w:t>
                      </w:r>
                      <w:r w:rsidRPr="00EE09F5">
                        <w:rPr>
                          <w:sz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</w:rPr>
                        <w:t xml:space="preserve"> ,</w:t>
                      </w:r>
                      <w:r>
                        <w:rPr>
                          <w:sz w:val="28"/>
                        </w:rPr>
                        <w:t xml:space="preserve">… - </w:t>
                      </w:r>
                      <w:r w:rsidRPr="00EE09F5">
                        <w:rPr>
                          <w:color w:val="7030A0"/>
                          <w:sz w:val="28"/>
                        </w:rPr>
                        <w:t>ściany boczne</w:t>
                      </w:r>
                    </w:p>
                    <w:p w:rsidR="00A76A11" w:rsidRPr="009D63E9" w:rsidRDefault="00A76A11" w:rsidP="00A76A11">
                      <w:pPr>
                        <w:rPr>
                          <w:sz w:val="28"/>
                        </w:rPr>
                      </w:pPr>
                      <w:r w:rsidRPr="009D63E9">
                        <w:rPr>
                          <w:sz w:val="28"/>
                        </w:rPr>
                        <w:t>V – objętość</w:t>
                      </w:r>
                    </w:p>
                    <w:p w:rsidR="00A76A11" w:rsidRPr="009D63E9" w:rsidRDefault="00A76A11" w:rsidP="00A76A11">
                      <w:pPr>
                        <w:rPr>
                          <w:sz w:val="28"/>
                        </w:rPr>
                      </w:pPr>
                      <w:r w:rsidRPr="009D63E9">
                        <w:rPr>
                          <w:sz w:val="28"/>
                        </w:rPr>
                        <w:t>P</w:t>
                      </w:r>
                      <w:r w:rsidRPr="009D63E9">
                        <w:rPr>
                          <w:sz w:val="28"/>
                          <w:vertAlign w:val="subscript"/>
                        </w:rPr>
                        <w:t xml:space="preserve">p </w:t>
                      </w:r>
                      <w:r w:rsidRPr="009D63E9">
                        <w:rPr>
                          <w:sz w:val="28"/>
                        </w:rPr>
                        <w:t>– pole podstawy</w:t>
                      </w:r>
                    </w:p>
                    <w:p w:rsidR="00A76A11" w:rsidRPr="009D63E9" w:rsidRDefault="00A76A11" w:rsidP="00A76A11">
                      <w:pPr>
                        <w:rPr>
                          <w:sz w:val="28"/>
                        </w:rPr>
                      </w:pPr>
                      <w:r w:rsidRPr="009D63E9">
                        <w:rPr>
                          <w:sz w:val="28"/>
                        </w:rPr>
                        <w:t>P</w:t>
                      </w:r>
                      <w:r w:rsidRPr="009D63E9">
                        <w:rPr>
                          <w:sz w:val="28"/>
                          <w:vertAlign w:val="subscript"/>
                        </w:rPr>
                        <w:t>b</w:t>
                      </w:r>
                      <w:r w:rsidRPr="009D63E9">
                        <w:rPr>
                          <w:sz w:val="28"/>
                        </w:rPr>
                        <w:t xml:space="preserve"> – pole boczne</w:t>
                      </w:r>
                    </w:p>
                    <w:p w:rsidR="00A76A11" w:rsidRPr="009D63E9" w:rsidRDefault="00A76A11" w:rsidP="00A76A11">
                      <w:pPr>
                        <w:rPr>
                          <w:sz w:val="28"/>
                        </w:rPr>
                      </w:pPr>
                      <w:r w:rsidRPr="009D63E9">
                        <w:rPr>
                          <w:sz w:val="28"/>
                        </w:rPr>
                        <w:t>h – wysokość</w:t>
                      </w:r>
                    </w:p>
                    <w:p w:rsidR="00A76A11" w:rsidRPr="009D63E9" w:rsidRDefault="00A76A11" w:rsidP="00A76A11">
                      <w:pPr>
                        <w:rPr>
                          <w:sz w:val="28"/>
                        </w:rPr>
                      </w:pPr>
                      <w:r w:rsidRPr="009D63E9">
                        <w:rPr>
                          <w:sz w:val="28"/>
                        </w:rPr>
                        <w:t>2p – długość obwodu podstawy</w:t>
                      </w:r>
                    </w:p>
                    <w:p w:rsidR="00A76A11" w:rsidRPr="009D63E9" w:rsidRDefault="00A76A11" w:rsidP="00A76A11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E2CCD" w:rsidRPr="00A76A1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343309" wp14:editId="1496C606">
                <wp:simplePos x="0" y="0"/>
                <wp:positionH relativeFrom="column">
                  <wp:posOffset>3114675</wp:posOffset>
                </wp:positionH>
                <wp:positionV relativeFrom="paragraph">
                  <wp:posOffset>1390650</wp:posOffset>
                </wp:positionV>
                <wp:extent cx="1790700" cy="504825"/>
                <wp:effectExtent l="57150" t="38100" r="76200" b="104775"/>
                <wp:wrapNone/>
                <wp:docPr id="93" name="Pole tekstow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C7348"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  <w:r w:rsidRPr="006C7348">
                              <w:rPr>
                                <w:sz w:val="44"/>
                                <w:szCs w:val="44"/>
                                <w:vertAlign w:val="subscript"/>
                              </w:rPr>
                              <w:t>b</w:t>
                            </w:r>
                            <w:r w:rsidRPr="006C7348">
                              <w:rPr>
                                <w:sz w:val="44"/>
                                <w:szCs w:val="44"/>
                              </w:rPr>
                              <w:t xml:space="preserve"> = 2p· h</w:t>
                            </w:r>
                          </w:p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3" o:spid="_x0000_s1049" type="#_x0000_t202" style="position:absolute;margin-left:245.25pt;margin-top:109.5pt;width:141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6C7348">
                        <w:rPr>
                          <w:sz w:val="44"/>
                          <w:szCs w:val="44"/>
                        </w:rPr>
                        <w:t>P</w:t>
                      </w:r>
                      <w:r w:rsidRPr="006C7348">
                        <w:rPr>
                          <w:sz w:val="44"/>
                          <w:szCs w:val="44"/>
                          <w:vertAlign w:val="subscript"/>
                        </w:rPr>
                        <w:t>b</w:t>
                      </w:r>
                      <w:r w:rsidRPr="006C7348">
                        <w:rPr>
                          <w:sz w:val="44"/>
                          <w:szCs w:val="44"/>
                        </w:rPr>
                        <w:t xml:space="preserve"> = 2p· h</w:t>
                      </w:r>
                    </w:p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2CCD" w:rsidRPr="00A76A1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37A147" wp14:editId="2C331D7A">
                <wp:simplePos x="0" y="0"/>
                <wp:positionH relativeFrom="column">
                  <wp:posOffset>1143000</wp:posOffset>
                </wp:positionH>
                <wp:positionV relativeFrom="paragraph">
                  <wp:posOffset>1391268</wp:posOffset>
                </wp:positionV>
                <wp:extent cx="1790700" cy="504825"/>
                <wp:effectExtent l="57150" t="38100" r="76200" b="104775"/>
                <wp:wrapNone/>
                <wp:docPr id="92" name="Pole tekstow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C7348">
                              <w:rPr>
                                <w:sz w:val="44"/>
                                <w:szCs w:val="44"/>
                              </w:rPr>
                              <w:t>V = P</w:t>
                            </w:r>
                            <w:r w:rsidRPr="006C7348">
                              <w:rPr>
                                <w:sz w:val="44"/>
                                <w:szCs w:val="44"/>
                                <w:vertAlign w:val="subscript"/>
                              </w:rPr>
                              <w:t>p</w:t>
                            </w:r>
                            <w:r w:rsidRPr="006C7348">
                              <w:rPr>
                                <w:sz w:val="44"/>
                                <w:szCs w:val="44"/>
                              </w:rPr>
                              <w:t xml:space="preserve"> · h</w:t>
                            </w:r>
                          </w:p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2" o:spid="_x0000_s1050" type="#_x0000_t202" style="position:absolute;margin-left:90pt;margin-top:109.55pt;width:14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6C7348">
                        <w:rPr>
                          <w:sz w:val="44"/>
                          <w:szCs w:val="44"/>
                        </w:rPr>
                        <w:t>V = P</w:t>
                      </w:r>
                      <w:r w:rsidRPr="006C7348">
                        <w:rPr>
                          <w:sz w:val="44"/>
                          <w:szCs w:val="44"/>
                          <w:vertAlign w:val="subscript"/>
                        </w:rPr>
                        <w:t>p</w:t>
                      </w:r>
                      <w:r w:rsidRPr="006C7348">
                        <w:rPr>
                          <w:sz w:val="44"/>
                          <w:szCs w:val="44"/>
                        </w:rPr>
                        <w:t xml:space="preserve"> · h</w:t>
                      </w:r>
                    </w:p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456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7F3BD5" wp14:editId="23273D37">
                <wp:simplePos x="0" y="0"/>
                <wp:positionH relativeFrom="column">
                  <wp:posOffset>3374063</wp:posOffset>
                </wp:positionH>
                <wp:positionV relativeFrom="paragraph">
                  <wp:posOffset>900859</wp:posOffset>
                </wp:positionV>
                <wp:extent cx="395605" cy="593090"/>
                <wp:effectExtent l="0" t="0" r="0" b="0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2" o:spid="_x0000_s1051" type="#_x0000_t202" style="position:absolute;margin-left:265.65pt;margin-top:70.95pt;width:31.15pt;height:46.7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3456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642180" wp14:editId="23660005">
                <wp:simplePos x="0" y="0"/>
                <wp:positionH relativeFrom="column">
                  <wp:posOffset>1948815</wp:posOffset>
                </wp:positionH>
                <wp:positionV relativeFrom="paragraph">
                  <wp:posOffset>916957</wp:posOffset>
                </wp:positionV>
                <wp:extent cx="395605" cy="593090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561" w:rsidRPr="00734561" w:rsidRDefault="00734561" w:rsidP="00734561">
                            <w:pP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52" type="#_x0000_t202" style="position:absolute;margin-left:153.45pt;margin-top:72.2pt;width:31.15pt;height:46.7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" filled="f" stroked="f" strokeweight=".5pt">
                <v:textbox>
                  <w:txbxContent>
                    <w:p w:rsidR="00734561" w:rsidRPr="00734561" w:rsidRDefault="00734561" w:rsidP="00734561">
                      <w:pP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E3538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3DFE1B" wp14:editId="714A4246">
                <wp:simplePos x="0" y="0"/>
                <wp:positionH relativeFrom="column">
                  <wp:posOffset>2072005</wp:posOffset>
                </wp:positionH>
                <wp:positionV relativeFrom="paragraph">
                  <wp:posOffset>690245</wp:posOffset>
                </wp:positionV>
                <wp:extent cx="45085" cy="45085"/>
                <wp:effectExtent l="19050" t="19050" r="12065" b="12065"/>
                <wp:wrapNone/>
                <wp:docPr id="19" name="Schemat blokowy: łącz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33CC33"/>
                        </a:solidFill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19" o:spid="_x0000_s1026" type="#_x0000_t120" style="position:absolute;margin-left:163.15pt;margin-top:54.35pt;width:3.55pt;height:3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" fillcolor="#3c3" strokecolor="#3c3" strokeweight="2.25pt"/>
            </w:pict>
          </mc:Fallback>
        </mc:AlternateContent>
      </w:r>
      <w:r w:rsidR="00FE3538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DD69FF" wp14:editId="71382B22">
                <wp:simplePos x="0" y="0"/>
                <wp:positionH relativeFrom="column">
                  <wp:posOffset>1991134</wp:posOffset>
                </wp:positionH>
                <wp:positionV relativeFrom="paragraph">
                  <wp:posOffset>517272</wp:posOffset>
                </wp:positionV>
                <wp:extent cx="455295" cy="427355"/>
                <wp:effectExtent l="33020" t="5080" r="0" b="0"/>
                <wp:wrapNone/>
                <wp:docPr id="18" name="Łu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26255" flipH="1" flipV="1">
                          <a:off x="0" y="0"/>
                          <a:ext cx="455295" cy="427355"/>
                        </a:xfrm>
                        <a:prstGeom prst="arc">
                          <a:avLst>
                            <a:gd name="adj1" fmla="val 16726677"/>
                            <a:gd name="adj2" fmla="val 20997097"/>
                          </a:avLst>
                        </a:prstGeom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uk 18" o:spid="_x0000_s1026" style="position:absolute;margin-left:156.8pt;margin-top:40.75pt;width:35.85pt;height:33.65pt;rotation:5490011fd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5295,4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" path="m260301,2210nsc356547,15304,433303,84340,451344,174040l227648,213678,260301,2210xem260301,2210nfc356547,15304,433303,84340,451344,174040e" filled="f" strokecolor="#3c3" strokeweight="2.25pt">
                <v:path arrowok="t" o:connecttype="custom" o:connectlocs="260301,2210;451344,174040" o:connectangles="0,0"/>
              </v:shape>
            </w:pict>
          </mc:Fallback>
        </mc:AlternateContent>
      </w:r>
      <w:r w:rsidR="00FE3538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DBACD8" wp14:editId="108286C1">
                <wp:simplePos x="0" y="0"/>
                <wp:positionH relativeFrom="column">
                  <wp:posOffset>2257425</wp:posOffset>
                </wp:positionH>
                <wp:positionV relativeFrom="paragraph">
                  <wp:posOffset>904240</wp:posOffset>
                </wp:positionV>
                <wp:extent cx="45085" cy="45085"/>
                <wp:effectExtent l="19050" t="19050" r="12065" b="12065"/>
                <wp:wrapNone/>
                <wp:docPr id="20" name="Schemat blokowy: łąc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33CC33"/>
                        </a:solidFill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chemat blokowy: łącznik 20" o:spid="_x0000_s1026" type="#_x0000_t120" style="position:absolute;margin-left:177.75pt;margin-top:71.2pt;width:3.55pt;height:3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" fillcolor="#3c3" strokecolor="#3c3" strokeweight="2.25pt"/>
            </w:pict>
          </mc:Fallback>
        </mc:AlternateContent>
      </w:r>
      <w:r w:rsidR="00FE3538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785AFF" wp14:editId="7647F460">
                <wp:simplePos x="0" y="0"/>
                <wp:positionH relativeFrom="column">
                  <wp:posOffset>1842135</wp:posOffset>
                </wp:positionH>
                <wp:positionV relativeFrom="paragraph">
                  <wp:posOffset>690880</wp:posOffset>
                </wp:positionV>
                <wp:extent cx="645160" cy="709295"/>
                <wp:effectExtent l="0" t="19050" r="21590" b="0"/>
                <wp:wrapNone/>
                <wp:docPr id="17" name="Łu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" cy="709295"/>
                        </a:xfrm>
                        <a:prstGeom prst="arc">
                          <a:avLst/>
                        </a:prstGeom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uk 17" o:spid="_x0000_s1026" style="position:absolute;margin-left:145.05pt;margin-top:54.4pt;width:50.8pt;height:55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5160,709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" path="m322580,nsc500736,,645160,158781,645160,354648r-322580,l322580,xem322580,nfc500736,,645160,158781,645160,354648e" filled="f" strokecolor="#3c3" strokeweight="2.25pt">
                <v:path arrowok="t" o:connecttype="custom" o:connectlocs="322580,0;645160,354648" o:connectangles="0,0"/>
              </v:shape>
            </w:pict>
          </mc:Fallback>
        </mc:AlternateContent>
      </w:r>
    </w:p>
    <w:sectPr w:rsidR="00E161BF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255" w:rsidRDefault="00126255">
      <w:pPr>
        <w:spacing w:after="0" w:line="240" w:lineRule="auto"/>
      </w:pPr>
      <w:r>
        <w:separator/>
      </w:r>
    </w:p>
  </w:endnote>
  <w:endnote w:type="continuationSeparator" w:id="0">
    <w:p w:rsidR="00126255" w:rsidRDefault="00126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255" w:rsidRDefault="00126255">
      <w:pPr>
        <w:spacing w:after="0" w:line="240" w:lineRule="auto"/>
      </w:pPr>
      <w:r>
        <w:separator/>
      </w:r>
    </w:p>
  </w:footnote>
  <w:footnote w:type="continuationSeparator" w:id="0">
    <w:p w:rsidR="00126255" w:rsidRDefault="00126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BF" w:rsidRDefault="00610B3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61BF" w:rsidRPr="002C4363" w:rsidRDefault="00EC250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Graniastosłup</w:t>
                          </w:r>
                          <w:r w:rsidR="00E161BF"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="00E161BF"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="00E161BF"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E161BF" w:rsidRPr="002C4363" w:rsidRDefault="00E161B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53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E161BF" w:rsidRPr="002C4363" w:rsidRDefault="00EC250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Graniastosłup</w:t>
                    </w:r>
                    <w:r w:rsidR="00E161BF"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="00E161BF" w:rsidRPr="00450286">
                      <w:rPr>
                        <w:color w:val="FFFFFF"/>
                      </w:rPr>
                      <w:t xml:space="preserve">  </w:t>
                    </w:r>
                    <w:r w:rsidR="00E161BF"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E161BF" w:rsidRPr="002C4363" w:rsidRDefault="00E161B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E161BF" w:rsidRDefault="00E161BF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4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E161BF" w:rsidRDefault="00E161BF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F2D677F"/>
    <w:multiLevelType w:val="hybridMultilevel"/>
    <w:tmpl w:val="9768193C"/>
    <w:lvl w:ilvl="0" w:tplc="6312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E399A"/>
    <w:multiLevelType w:val="hybridMultilevel"/>
    <w:tmpl w:val="3580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381FC5"/>
    <w:multiLevelType w:val="hybridMultilevel"/>
    <w:tmpl w:val="190085E0"/>
    <w:lvl w:ilvl="0" w:tplc="6312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0E9"/>
    <w:rsid w:val="00006703"/>
    <w:rsid w:val="00007324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26255"/>
    <w:rsid w:val="00135A05"/>
    <w:rsid w:val="00135A7A"/>
    <w:rsid w:val="001400E4"/>
    <w:rsid w:val="00151D1C"/>
    <w:rsid w:val="00155D95"/>
    <w:rsid w:val="00162F6D"/>
    <w:rsid w:val="0017447E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778D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09E8"/>
    <w:rsid w:val="004E612C"/>
    <w:rsid w:val="004F52E4"/>
    <w:rsid w:val="00505B29"/>
    <w:rsid w:val="00522C56"/>
    <w:rsid w:val="00524E3C"/>
    <w:rsid w:val="00525657"/>
    <w:rsid w:val="00526002"/>
    <w:rsid w:val="0053324A"/>
    <w:rsid w:val="00533D49"/>
    <w:rsid w:val="00541E77"/>
    <w:rsid w:val="00567D35"/>
    <w:rsid w:val="00570148"/>
    <w:rsid w:val="00573FD3"/>
    <w:rsid w:val="005758E4"/>
    <w:rsid w:val="00575CD5"/>
    <w:rsid w:val="00576739"/>
    <w:rsid w:val="00584F1F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0B38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A5781"/>
    <w:rsid w:val="006C3566"/>
    <w:rsid w:val="006D3270"/>
    <w:rsid w:val="006E2CCD"/>
    <w:rsid w:val="006E58A2"/>
    <w:rsid w:val="006E6451"/>
    <w:rsid w:val="006F0410"/>
    <w:rsid w:val="006F45E2"/>
    <w:rsid w:val="006F542C"/>
    <w:rsid w:val="006F7F39"/>
    <w:rsid w:val="0070112E"/>
    <w:rsid w:val="0070506C"/>
    <w:rsid w:val="00710464"/>
    <w:rsid w:val="007137D8"/>
    <w:rsid w:val="00721099"/>
    <w:rsid w:val="0072290E"/>
    <w:rsid w:val="00723E7A"/>
    <w:rsid w:val="00734561"/>
    <w:rsid w:val="007404D3"/>
    <w:rsid w:val="00744622"/>
    <w:rsid w:val="007463D2"/>
    <w:rsid w:val="00753D17"/>
    <w:rsid w:val="00780310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63E9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6A11"/>
    <w:rsid w:val="00A8324F"/>
    <w:rsid w:val="00A851AE"/>
    <w:rsid w:val="00A94B7C"/>
    <w:rsid w:val="00A966BE"/>
    <w:rsid w:val="00AB20C3"/>
    <w:rsid w:val="00AB33EB"/>
    <w:rsid w:val="00AB5BDA"/>
    <w:rsid w:val="00AB728F"/>
    <w:rsid w:val="00AB791E"/>
    <w:rsid w:val="00AC5703"/>
    <w:rsid w:val="00AD0E2A"/>
    <w:rsid w:val="00AD213D"/>
    <w:rsid w:val="00B115A7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2AE1"/>
    <w:rsid w:val="00BE37E4"/>
    <w:rsid w:val="00BE421C"/>
    <w:rsid w:val="00BE75CE"/>
    <w:rsid w:val="00BF5EEC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CF0997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A27FC"/>
    <w:rsid w:val="00DA7CAF"/>
    <w:rsid w:val="00DB718D"/>
    <w:rsid w:val="00DC28F1"/>
    <w:rsid w:val="00DC544E"/>
    <w:rsid w:val="00DD43C8"/>
    <w:rsid w:val="00DF0D08"/>
    <w:rsid w:val="00E04B0E"/>
    <w:rsid w:val="00E108FB"/>
    <w:rsid w:val="00E13D1C"/>
    <w:rsid w:val="00E13F30"/>
    <w:rsid w:val="00E161BF"/>
    <w:rsid w:val="00E17053"/>
    <w:rsid w:val="00E272AE"/>
    <w:rsid w:val="00E27A52"/>
    <w:rsid w:val="00E325C2"/>
    <w:rsid w:val="00E32EC0"/>
    <w:rsid w:val="00E337F2"/>
    <w:rsid w:val="00E456ED"/>
    <w:rsid w:val="00E4620A"/>
    <w:rsid w:val="00E46BF4"/>
    <w:rsid w:val="00E6075E"/>
    <w:rsid w:val="00E622C6"/>
    <w:rsid w:val="00E76032"/>
    <w:rsid w:val="00EC015C"/>
    <w:rsid w:val="00EC250F"/>
    <w:rsid w:val="00EC4C37"/>
    <w:rsid w:val="00EC6BF1"/>
    <w:rsid w:val="00ED65FA"/>
    <w:rsid w:val="00EE09F5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E3538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6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3</cp:revision>
  <cp:lastPrinted>2013-08-25T17:08:00Z</cp:lastPrinted>
  <dcterms:created xsi:type="dcterms:W3CDTF">2013-08-25T23:50:00Z</dcterms:created>
  <dcterms:modified xsi:type="dcterms:W3CDTF">2013-08-25T23:55:00Z</dcterms:modified>
</cp:coreProperties>
</file>